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06638708" name="7b1c1c40-b32f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0400921" name="7b1c1c40-b32f-11f0-a05c-b1d4997df99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7717821" name="8072d710-b32f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9587130" name="8072d710-b32f-11f0-a05c-b1d4997df99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5981205" name="f18c9610-b330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8647050" name="f18c9610-b330-11f0-a05c-b1d4997df99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8199650" name="f8a684b0-b330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6885258" name="f8a684b0-b330-11f0-a05c-b1d4997df99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Alle Wände </w:t>
            </w:r>
          </w:p>
          <w:p>
            <w:pPr>
              <w:spacing w:before="0" w:after="0"/>
            </w:pPr>
            <w:r>
              <w:t>EG 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2140419" name="4764607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0947019" name="47646070-b333-11f0-a05c-b1d4997df99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1114324" name="4efaab0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4347333" name="4efaab00-b333-11f0-a05c-b1d4997df99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EG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31986095" name="d15b973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5532216" name="d15b9730-b333-11f0-a05c-b1d4997df99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4086141" name="d7485070-b333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2748551" name="d7485070-b333-11f0-a05c-b1d4997df99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1669629718" name="516bdca0-b334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2678093" name="516bdca0-b334-11f0-a05c-b1d4997df99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2741301"/>
                  <wp:effectExtent l="0" t="0" r="0" b="0"/>
                  <wp:docPr id="1351849636" name="53511760-b334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1773265" name="53511760-b334-11f0-a05c-b1d4997df99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274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/ WC / 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43979946" name="9d9e79a0-b336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0967260" name="9d9e79a0-b336-11f0-a05c-b1d4997df995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16503964" name="a46fed90-b336-11f0-a05c-b1d4997df99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0630230" name="a46fed90-b336-11f0-a05c-b1d4997df99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Waldgutstrasse 39, 9010 St. Gallen</w:t>
          </w:r>
        </w:p>
        <w:p>
          <w:pPr>
            <w:spacing w:before="0" w:after="0"/>
          </w:pPr>
          <w:r>
            <w:t>547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